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C0" w:rsidRPr="000261E6" w:rsidRDefault="007E71C0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261E6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Rozwiąż zadania stosując kolejne etapy rozwiązywania zadań tekstowych za pomocą równań</w:t>
      </w: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7E71C0" w:rsidRDefault="0096147F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62336" behindDoc="1" locked="0" layoutInCell="1" allowOverlap="1" wp14:anchorId="71ED2A85" wp14:editId="32853611">
            <wp:simplePos x="0" y="0"/>
            <wp:positionH relativeFrom="column">
              <wp:posOffset>4804410</wp:posOffset>
            </wp:positionH>
            <wp:positionV relativeFrom="paragraph">
              <wp:posOffset>154940</wp:posOffset>
            </wp:positionV>
            <wp:extent cx="1352550" cy="1924050"/>
            <wp:effectExtent l="0" t="0" r="0" b="0"/>
            <wp:wrapTight wrapText="bothSides">
              <wp:wrapPolygon edited="0">
                <wp:start x="11865" y="0"/>
                <wp:lineTo x="9127" y="855"/>
                <wp:lineTo x="8823" y="1497"/>
                <wp:lineTo x="9431" y="3850"/>
                <wp:lineTo x="4868" y="4919"/>
                <wp:lineTo x="2434" y="5988"/>
                <wp:lineTo x="2434" y="7271"/>
                <wp:lineTo x="3651" y="10693"/>
                <wp:lineTo x="1825" y="11335"/>
                <wp:lineTo x="304" y="13046"/>
                <wp:lineTo x="0" y="14329"/>
                <wp:lineTo x="1521" y="19034"/>
                <wp:lineTo x="3042" y="20958"/>
                <wp:lineTo x="4259" y="21386"/>
                <wp:lineTo x="6389" y="21386"/>
                <wp:lineTo x="11865" y="20958"/>
                <wp:lineTo x="19470" y="19034"/>
                <wp:lineTo x="19166" y="17537"/>
                <wp:lineTo x="20992" y="14115"/>
                <wp:lineTo x="21296" y="12404"/>
                <wp:lineTo x="21296" y="10051"/>
                <wp:lineTo x="20687" y="7271"/>
                <wp:lineTo x="16428" y="3850"/>
                <wp:lineTo x="16428" y="1925"/>
                <wp:lineTo x="14299" y="0"/>
                <wp:lineTo x="11865" y="0"/>
              </wp:wrapPolygon>
            </wp:wrapTight>
            <wp:docPr id="4" name="Obraz 4" descr="C:\Users\Ania\AppData\Local\Microsoft\Windows\Temporary Internet Files\Content.IE5\AKSHKWQ7\MC9003587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a\AppData\Local\Microsoft\Windows\Temporary Internet Files\Content.IE5\AKSHKWQ7\MC900358775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E92" w:rsidRDefault="003A1E92" w:rsidP="0096147F">
      <w:pPr>
        <w:numPr>
          <w:ilvl w:val="0"/>
          <w:numId w:val="48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Dwaj bracia mają w sumie 24,80</w:t>
      </w:r>
      <w:r w:rsidR="0096147F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zł. Ile pieniędzy ma każdy z nich, jeśli starszy miał dwa razy więcej pieniędzy niż młodszy? </w:t>
      </w:r>
      <w:r w:rsidR="0096147F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3A1E92" w:rsidRDefault="003A1E92" w:rsidP="0096147F">
      <w:pPr>
        <w:numPr>
          <w:ilvl w:val="0"/>
          <w:numId w:val="48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Do kina udała się grupa znajomych z dziećmi. Dzieci było trzy razy mniej niż dorosłych. Bilet dla osoby dorosłej kosztował 14 zł, a dla dziecka 7 zł. Ilu dorosłych, a ile dzieci poszło do kina, jeżeli za bilety dla całej grupy zapłacono 190 zł. </w:t>
      </w:r>
    </w:p>
    <w:p w:rsidR="003A1E92" w:rsidRDefault="0096147F" w:rsidP="0096147F">
      <w:pPr>
        <w:spacing w:line="360" w:lineRule="auto"/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drawing>
          <wp:inline distT="0" distB="0" distL="0" distR="0">
            <wp:extent cx="3181350" cy="2547062"/>
            <wp:effectExtent l="0" t="0" r="0" b="5715"/>
            <wp:docPr id="5" name="Obraz 5" descr="C:\Users\Ania\AppData\Local\Microsoft\Windows\Temporary Internet Files\Content.IE5\CXABBVED\MP900399275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a\AppData\Local\Microsoft\Windows\Temporary Internet Files\Content.IE5\CXABBVED\MP900399275[2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157" cy="2547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E92" w:rsidRDefault="0096147F" w:rsidP="0096147F">
      <w:pPr>
        <w:numPr>
          <w:ilvl w:val="0"/>
          <w:numId w:val="48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4D92F0DD" wp14:editId="192F21C2">
            <wp:simplePos x="0" y="0"/>
            <wp:positionH relativeFrom="column">
              <wp:posOffset>4257675</wp:posOffset>
            </wp:positionH>
            <wp:positionV relativeFrom="paragraph">
              <wp:posOffset>1511935</wp:posOffset>
            </wp:positionV>
            <wp:extent cx="2141220" cy="1072515"/>
            <wp:effectExtent l="0" t="0" r="0" b="0"/>
            <wp:wrapTight wrapText="bothSides">
              <wp:wrapPolygon edited="0">
                <wp:start x="0" y="0"/>
                <wp:lineTo x="0" y="21101"/>
                <wp:lineTo x="21331" y="21101"/>
                <wp:lineTo x="21331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07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B68016E" wp14:editId="400BADBE">
            <wp:simplePos x="0" y="0"/>
            <wp:positionH relativeFrom="column">
              <wp:posOffset>3336925</wp:posOffset>
            </wp:positionH>
            <wp:positionV relativeFrom="paragraph">
              <wp:posOffset>1169035</wp:posOffset>
            </wp:positionV>
            <wp:extent cx="2136140" cy="1066165"/>
            <wp:effectExtent l="0" t="0" r="0" b="635"/>
            <wp:wrapTight wrapText="bothSides">
              <wp:wrapPolygon edited="0">
                <wp:start x="0" y="0"/>
                <wp:lineTo x="0" y="21227"/>
                <wp:lineTo x="21382" y="21227"/>
                <wp:lineTo x="21382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1066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B152CEA" wp14:editId="1668CD26">
            <wp:simplePos x="0" y="0"/>
            <wp:positionH relativeFrom="column">
              <wp:posOffset>1418590</wp:posOffset>
            </wp:positionH>
            <wp:positionV relativeFrom="paragraph">
              <wp:posOffset>1511935</wp:posOffset>
            </wp:positionV>
            <wp:extent cx="1913255" cy="936625"/>
            <wp:effectExtent l="0" t="0" r="0" b="0"/>
            <wp:wrapTight wrapText="bothSides">
              <wp:wrapPolygon edited="0">
                <wp:start x="0" y="0"/>
                <wp:lineTo x="0" y="21087"/>
                <wp:lineTo x="21292" y="21087"/>
                <wp:lineTo x="21292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93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E92"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Kwotę 850 zł wypłacono banknotami po 20 zł, 50 zł i 100 zł. </w:t>
      </w:r>
      <w:r w:rsidR="003A1E92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3A1E92"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było banknotów każdej wartości, jeśli setek</w:t>
      </w:r>
      <w:r w:rsidR="003A1E92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="003A1E92"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było dwa razy więcej niż pięćdziesiątek, a dwudziestek o</w:t>
      </w:r>
      <w:r w:rsidR="003A1E92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="003A1E92"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4 mniej niż pięćdziesiątek i setek razem?</w:t>
      </w:r>
    </w:p>
    <w:p w:rsidR="003A1E92" w:rsidRDefault="003A1E92" w:rsidP="003A1E92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A1E92" w:rsidRPr="0006064E" w:rsidRDefault="003A1E92" w:rsidP="003A1E92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A1E92" w:rsidRPr="003A1E92" w:rsidRDefault="003A1E92" w:rsidP="0096147F">
      <w:pPr>
        <w:numPr>
          <w:ilvl w:val="0"/>
          <w:numId w:val="48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lastRenderedPageBreak/>
        <w:t xml:space="preserve">Rowerzysta przejechał 340 km w ciągu trzech dni.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Pierwszego dnia przejechał dwa razy więcej niż drugiego, a trzeciego dnia o 20km więcej niż drugiego.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kilometrów przejechał rowerzysta każdego dnia?</w:t>
      </w:r>
    </w:p>
    <w:p w:rsidR="007E71C0" w:rsidRPr="003A1E92" w:rsidRDefault="0096147F" w:rsidP="0096147F">
      <w:pPr>
        <w:spacing w:line="360" w:lineRule="auto"/>
        <w:ind w:left="720"/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drawing>
          <wp:inline distT="0" distB="0" distL="0" distR="0">
            <wp:extent cx="1800225" cy="1619250"/>
            <wp:effectExtent l="0" t="0" r="9525" b="0"/>
            <wp:docPr id="6" name="Obraz 6" descr="C:\Users\Ania\AppData\Local\Microsoft\Windows\Temporary Internet Files\Content.IE5\FZ4DAB55\MC9001977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a\AppData\Local\Microsoft\Windows\Temporary Internet Files\Content.IE5\FZ4DAB55\MC900197730[1].wm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71C0" w:rsidRPr="003A1E92" w:rsidSect="001400E4">
      <w:headerReference w:type="default" r:id="rId14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526" w:rsidRDefault="000E7526">
      <w:pPr>
        <w:spacing w:after="0" w:line="240" w:lineRule="auto"/>
      </w:pPr>
      <w:r>
        <w:separator/>
      </w:r>
    </w:p>
  </w:endnote>
  <w:endnote w:type="continuationSeparator" w:id="0">
    <w:p w:rsidR="000E7526" w:rsidRDefault="000E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526" w:rsidRDefault="000E7526">
      <w:pPr>
        <w:spacing w:after="0" w:line="240" w:lineRule="auto"/>
      </w:pPr>
      <w:r>
        <w:separator/>
      </w:r>
    </w:p>
  </w:footnote>
  <w:footnote w:type="continuationSeparator" w:id="0">
    <w:p w:rsidR="000E7526" w:rsidRDefault="000E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1C0" w:rsidRDefault="003A1E9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1316355</wp:posOffset>
              </wp:positionV>
              <wp:extent cx="409575" cy="75438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543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1C0" w:rsidRPr="002C4363" w:rsidRDefault="007E71C0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CC7C6F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Rozwiązywanie zadań tekstowych z zastosowaniem równań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7E71C0" w:rsidRPr="002C4363" w:rsidRDefault="007E71C0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103.65pt;width:32.25pt;height:59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7E71C0" w:rsidRPr="002C4363" w:rsidRDefault="007E71C0">
                    <w:pPr>
                      <w:jc w:val="center"/>
                      <w:rPr>
                        <w:color w:val="FFFFFF"/>
                      </w:rPr>
                    </w:pPr>
                    <w:r w:rsidRPr="00CC7C6F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Rozwiązywanie zadań tekstowych z zastosowaniem równań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7E71C0" w:rsidRPr="002C4363" w:rsidRDefault="007E71C0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7E71C0" w:rsidRDefault="007E71C0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7E71C0" w:rsidRDefault="007E71C0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B3266B86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D97532"/>
    <w:multiLevelType w:val="hybridMultilevel"/>
    <w:tmpl w:val="89B096BA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F3974DA"/>
    <w:multiLevelType w:val="hybridMultilevel"/>
    <w:tmpl w:val="547EC636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C7167"/>
    <w:multiLevelType w:val="multilevel"/>
    <w:tmpl w:val="6BFAA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A9972AD"/>
    <w:multiLevelType w:val="hybridMultilevel"/>
    <w:tmpl w:val="A440BE3E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B610AB0"/>
    <w:multiLevelType w:val="hybridMultilevel"/>
    <w:tmpl w:val="81C4BC5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E16C07"/>
    <w:multiLevelType w:val="multilevel"/>
    <w:tmpl w:val="D93A3210"/>
    <w:lvl w:ilvl="0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2505D59"/>
    <w:multiLevelType w:val="hybridMultilevel"/>
    <w:tmpl w:val="D93A3210"/>
    <w:lvl w:ilvl="0" w:tplc="952ADE9E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5454641"/>
    <w:multiLevelType w:val="hybridMultilevel"/>
    <w:tmpl w:val="E8E8C6B2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4">
    <w:nsid w:val="71B876D2"/>
    <w:multiLevelType w:val="hybridMultilevel"/>
    <w:tmpl w:val="58BA313A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D34B59"/>
    <w:multiLevelType w:val="multilevel"/>
    <w:tmpl w:val="6D385E46"/>
    <w:lvl w:ilvl="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135037"/>
    <w:multiLevelType w:val="hybridMultilevel"/>
    <w:tmpl w:val="33B651B2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1CC5D1A">
      <w:start w:val="1"/>
      <w:numFmt w:val="bullet"/>
      <w:lvlText w:val=""/>
      <w:lvlJc w:val="left"/>
      <w:pPr>
        <w:tabs>
          <w:tab w:val="num" w:pos="1174"/>
        </w:tabs>
        <w:ind w:left="144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23"/>
  </w:num>
  <w:num w:numId="28">
    <w:abstractNumId w:val="20"/>
  </w:num>
  <w:num w:numId="29">
    <w:abstractNumId w:val="15"/>
  </w:num>
  <w:num w:numId="30">
    <w:abstractNumId w:val="27"/>
  </w:num>
  <w:num w:numId="31">
    <w:abstractNumId w:val="17"/>
  </w:num>
  <w:num w:numId="32">
    <w:abstractNumId w:val="5"/>
  </w:num>
  <w:num w:numId="33">
    <w:abstractNumId w:val="7"/>
  </w:num>
  <w:num w:numId="34">
    <w:abstractNumId w:val="6"/>
  </w:num>
  <w:num w:numId="35">
    <w:abstractNumId w:val="11"/>
  </w:num>
  <w:num w:numId="36">
    <w:abstractNumId w:val="8"/>
  </w:num>
  <w:num w:numId="37">
    <w:abstractNumId w:val="18"/>
  </w:num>
  <w:num w:numId="38">
    <w:abstractNumId w:val="14"/>
  </w:num>
  <w:num w:numId="39">
    <w:abstractNumId w:val="25"/>
  </w:num>
  <w:num w:numId="40">
    <w:abstractNumId w:val="26"/>
  </w:num>
  <w:num w:numId="41">
    <w:abstractNumId w:val="21"/>
  </w:num>
  <w:num w:numId="42">
    <w:abstractNumId w:val="19"/>
  </w:num>
  <w:num w:numId="43">
    <w:abstractNumId w:val="9"/>
  </w:num>
  <w:num w:numId="44">
    <w:abstractNumId w:val="22"/>
  </w:num>
  <w:num w:numId="45">
    <w:abstractNumId w:val="16"/>
  </w:num>
  <w:num w:numId="46">
    <w:abstractNumId w:val="12"/>
  </w:num>
  <w:num w:numId="47">
    <w:abstractNumId w:val="24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26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A1E92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4978"/>
    <w:rsid w:val="007D0166"/>
    <w:rsid w:val="007E71C0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7563"/>
    <w:rsid w:val="00942478"/>
    <w:rsid w:val="009554A9"/>
    <w:rsid w:val="0095731E"/>
    <w:rsid w:val="00961005"/>
    <w:rsid w:val="0096147F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3E79E5"/>
    <w:rPr>
      <w:b/>
      <w:bCs/>
    </w:rPr>
  </w:style>
  <w:style w:type="character" w:styleId="Uwydatnienie">
    <w:name w:val="Emphasis"/>
    <w:basedOn w:val="Domylnaczcionkaakapitu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3E79E5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3E79E5"/>
    <w:rPr>
      <w:b/>
      <w:bCs/>
    </w:rPr>
  </w:style>
  <w:style w:type="character" w:styleId="Uwydatnienie">
    <w:name w:val="Emphasis"/>
    <w:basedOn w:val="Domylnaczcionkaakapitu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3E79E5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1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3</cp:revision>
  <cp:lastPrinted>2013-08-27T22:46:00Z</cp:lastPrinted>
  <dcterms:created xsi:type="dcterms:W3CDTF">2013-08-27T22:43:00Z</dcterms:created>
  <dcterms:modified xsi:type="dcterms:W3CDTF">2013-08-27T22:47:00Z</dcterms:modified>
</cp:coreProperties>
</file>